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3A" w:rsidRDefault="00477AFC">
      <w:r w:rsidRPr="00477AFC">
        <w:t xml:space="preserve">The dummy embedded </w:t>
      </w:r>
      <w:proofErr w:type="spellStart"/>
      <w:r w:rsidRPr="00477AFC">
        <w:t>docx</w:t>
      </w:r>
      <w:proofErr w:type="spellEnd"/>
      <w:r w:rsidRPr="00477AFC">
        <w:t xml:space="preserve"> h</w:t>
      </w:r>
      <w:r>
        <w:t>as been replaced with this one !</w:t>
      </w:r>
    </w:p>
    <w:p w:rsidR="00477AFC" w:rsidRDefault="00477AFC"/>
    <w:p w:rsidR="00477AFC" w:rsidRPr="00477AFC" w:rsidRDefault="00477AFC">
      <w:r>
        <w:rPr>
          <w:noProof/>
          <w:lang w:val="fr-FR" w:eastAsia="fr-FR"/>
        </w:rPr>
        <w:drawing>
          <wp:inline distT="0" distB="0" distL="0" distR="0">
            <wp:extent cx="5486400" cy="3646932"/>
            <wp:effectExtent l="19050" t="0" r="0" b="0"/>
            <wp:docPr id="1" name="Image 1" descr="Résultat de recherche d'images pour &quot;coo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cool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46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7AFC" w:rsidRPr="00477AF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2"/>
  <w:proofState w:spelling="clean"/>
  <w:defaultTabStop w:val="720"/>
  <w:hyphenationZone w:val="425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44673A"/>
    <w:rsid w:val="00477AFC"/>
    <w:rsid w:val="00AA1D8D"/>
    <w:rsid w:val="00B47730"/>
    <w:rsid w:val="00CB0664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477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7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2</cp:revision>
  <dcterms:created xsi:type="dcterms:W3CDTF">2017-09-09T08:56:00Z</dcterms:created>
  <dcterms:modified xsi:type="dcterms:W3CDTF">2017-09-09T08:56:00Z</dcterms:modified>
</cp:coreProperties>
</file>